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3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徐德国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3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正常人体学Ⅰ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正常人体学Ⅰ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中医八252;中医八253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正常人体学Ⅰ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中医八252;中医八253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中医八252;中医八253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正常人体学Ⅰ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中医八252;中医八253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